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31701546" name="5d8eb500-8983-11f0-8845-156cf76be9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6789959" name="5d8eb500-8983-11f0-8845-156cf76be93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04311574" name="7b82b4d0-8983-11f0-ba54-23c23ceced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1768004" name="7b82b4d0-8983-11f0-ba54-23c23ceced5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88154212" name="982f8ea0-8983-11f0-94a3-51dbe52f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5713728" name="982f8ea0-8983-11f0-94a3-51dbe52fd40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18183699" name="b4ef0610-8983-11f0-8084-f150ef3d4d8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2400379" name="b4ef0610-8983-11f0-8084-f150ef3d4d8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81679409" name="cbf83d90-8983-11f0-bec7-c751e83637c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8572264" name="cbf83d90-8983-11f0-bec7-c751e83637c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44387902" name="80aee7c0-8984-11f0-b470-5b7ee6433e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5975554" name="80aee7c0-8984-11f0-b470-5b7ee6433e5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Kamin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17196880" name="98e1d230-8984-11f0-94ad-711e6955848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3945573" name="98e1d230-8984-11f0-94ad-711e6955848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56701638" name="eb6ebe00-aa59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1240278" name="eb6ebe00-aa59-11f0-8dec-59d90dbd9d2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98925902" name="8faad9d0-aa5b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2411508" name="8faad9d0-aa5b-11f0-8dec-59d90dbd9d2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13514555" name="d1cad710-aa5c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2844799" name="d1cad710-aa5c-11f0-8dec-59d90dbd9d2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Räucherofen </w:t>
            </w:r>
          </w:p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59198520" name="ae61ad10-aa5e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0542387" name="ae61ad10-aa5e-11f0-8dec-59d90dbd9d23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